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药事管理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药管23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刘武昆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毕春洋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张泽苗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刘武昆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毕春洋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张泽苗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孙文婷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张自力/陈利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孙文婷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张自力/陈利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